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56ff305" w14:textId="56ff30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2018 жылғы 12 қазандағы № 564 бұйрығы. Қазақстан Республикасының Әділет министрлігінде 2018 жылғы 16 қазанда № 17553 болып тіркелді.</w:t>
      </w:r>
    </w:p>
    <w:p>
      <w:pPr>
        <w:spacing w:after="0"/>
        <w:ind w:left="0"/>
        <w:jc w:val="both"/>
      </w:pPr>
      <w:bookmarkStart w:name="z1" w:id="0"/>
      <w:r>
        <w:rPr>
          <w:rFonts w:ascii="Times New Roman"/>
          <w:b w:val="false"/>
          <w:i w:val="false"/>
          <w:color w:val="000000"/>
          <w:sz w:val="28"/>
        </w:rPr>
        <w:t xml:space="preserve">
      "Білім туралы" 2007 жылғы 27 шілдедегі Қазақстан Республикасы Заңының </w:t>
      </w:r>
      <w:r>
        <w:rPr>
          <w:rFonts w:ascii="Times New Roman"/>
          <w:b w:val="false"/>
          <w:i w:val="false"/>
          <w:color w:val="000000"/>
          <w:sz w:val="28"/>
        </w:rPr>
        <w:t>5-бабының</w:t>
      </w:r>
      <w:r>
        <w:rPr>
          <w:rFonts w:ascii="Times New Roman"/>
          <w:b w:val="false"/>
          <w:i w:val="false"/>
          <w:color w:val="000000"/>
          <w:sz w:val="28"/>
        </w:rPr>
        <w:t xml:space="preserve"> 11) тармақшасына және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w:t>
      </w:r>
      <w:r>
        <w:rPr>
          <w:rFonts w:ascii="Times New Roman"/>
          <w:b/>
          <w:i w:val="false"/>
          <w:color w:val="000000"/>
          <w:sz w:val="28"/>
        </w:rPr>
        <w:t>БҰЙЫРАМЫН:</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Қоса беріліп отырған Бастауыш, негізгі орта және жалпы орта білімнің жалпы білім беретін оқу бағдарламаларын іске асыратын білім беру ұйымдарына қабылдаудың үлгілік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Қазақстан Республикасы Білім және ғылым министрлігінің Мектепке дейінгі және орта білім департаменті (Ш.Т. Каринова) заңнамада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 мемлекеттік тіркелген күнінен бастап күнтізбелік он күн ішінде оның көшірмесін қағаз және электронды түрде қазақ және орыс тілдерінде ресми жариялау және Қазақстан Республикасы нормативтік құқықтық актілерінің эталондық бақылау банкіне енгізу үшін "Республикалық құқықтық ақпарат орталығы" шаруашылық жүргізу құқығындағы республикалық мемлекеттік кәсіпорнына жолдауды;</w:t>
      </w:r>
    </w:p>
    <w:bookmarkEnd w:id="4"/>
    <w:bookmarkStart w:name="z6" w:id="5"/>
    <w:p>
      <w:pPr>
        <w:spacing w:after="0"/>
        <w:ind w:left="0"/>
        <w:jc w:val="both"/>
      </w:pPr>
      <w:r>
        <w:rPr>
          <w:rFonts w:ascii="Times New Roman"/>
          <w:b w:val="false"/>
          <w:i w:val="false"/>
          <w:color w:val="000000"/>
          <w:sz w:val="28"/>
        </w:rPr>
        <w:t>
      3) осы бұйрық ресми жарияланғаннан кейін оны Қазақстан Республикасы Білім және ғылым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4) осы бұйрық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3. Осы бұйрықтың орындалуын бақылау Қазақстан Республикасының Білім және ғылым вице-министрі Э.А. Суханбердиеваға жүктелсін.</w:t>
      </w:r>
    </w:p>
    <w:bookmarkEnd w:id="7"/>
    <w:bookmarkStart w:name="z9" w:id="8"/>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Білім және ғылым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Е. Сағадиев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2018 жылғы 12 қазандағы</w:t>
            </w:r>
            <w:r>
              <w:br/>
            </w:r>
            <w:r>
              <w:rPr>
                <w:rFonts w:ascii="Times New Roman"/>
                <w:b w:val="false"/>
                <w:i w:val="false"/>
                <w:color w:val="000000"/>
                <w:sz w:val="20"/>
              </w:rPr>
              <w:t>№ 564 бұйрығына қосымша</w:t>
            </w:r>
          </w:p>
        </w:tc>
      </w:tr>
    </w:tbl>
    <w:bookmarkStart w:name="z11" w:id="9"/>
    <w:p>
      <w:pPr>
        <w:spacing w:after="0"/>
        <w:ind w:left="0"/>
        <w:jc w:val="left"/>
      </w:pPr>
      <w:r>
        <w:rPr>
          <w:rFonts w:ascii="Times New Roman"/>
          <w:b/>
          <w:i w:val="false"/>
          <w:color w:val="000000"/>
        </w:rPr>
        <w:t xml:space="preserve">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w:t>
      </w:r>
    </w:p>
    <w:bookmarkEnd w:id="9"/>
    <w:bookmarkStart w:name="z12" w:id="10"/>
    <w:p>
      <w:pPr>
        <w:spacing w:after="0"/>
        <w:ind w:left="0"/>
        <w:jc w:val="both"/>
      </w:pPr>
      <w:r>
        <w:rPr>
          <w:rFonts w:ascii="Times New Roman"/>
          <w:b w:val="false"/>
          <w:i w:val="false"/>
          <w:color w:val="000000"/>
          <w:sz w:val="28"/>
        </w:rPr>
        <w:t xml:space="preserve">
      1. Осы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 (бұдан әрі – Үлгілік қағидалар) "Білім туралы" 2007 жылғы 27 шілдедегі Қазақстан Республикасы Заңының (бұдан әрі – Заң) </w:t>
      </w:r>
      <w:r>
        <w:rPr>
          <w:rFonts w:ascii="Times New Roman"/>
          <w:b w:val="false"/>
          <w:i w:val="false"/>
          <w:color w:val="000000"/>
          <w:sz w:val="28"/>
        </w:rPr>
        <w:t>5-бабының</w:t>
      </w:r>
      <w:r>
        <w:rPr>
          <w:rFonts w:ascii="Times New Roman"/>
          <w:b w:val="false"/>
          <w:i w:val="false"/>
          <w:color w:val="000000"/>
          <w:sz w:val="28"/>
        </w:rPr>
        <w:t xml:space="preserve"> 11) тармақшасына және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әзірленген,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ұйымдарына (бұдан әрі - білім беру ұйымдары) оқуға қабылдаудың тәртібін, сондай-ақ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оқуға ұйымдарына құжаттарды қабылдау және оқуға қабылдау" және "Бастауыш, негізгі орта, жалпы орта білім беру ұйымдары арасында балаларды ауыстыру үшін құжаттарды қабылдау" мемлекеттік көрсетілетін қызмет (бұдан әрі – мемлекеттік көрсетілетін қызмет) тәртібін айқындайды.</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3" w:id="11"/>
    <w:p>
      <w:pPr>
        <w:spacing w:after="0"/>
        <w:ind w:left="0"/>
        <w:jc w:val="both"/>
      </w:pPr>
      <w:r>
        <w:rPr>
          <w:rFonts w:ascii="Times New Roman"/>
          <w:b w:val="false"/>
          <w:i w:val="false"/>
          <w:color w:val="000000"/>
          <w:sz w:val="28"/>
        </w:rPr>
        <w:t>
      2. Білім беру ұйымдары оқуға қабылдауды Қазақстан Республикасының Конституциясына, Заңға, осы Қағидаларға, өзге де нормативтік құқықтық актілерге, сондай-ақ олардың негізінде әзірленген білім беру ұйымдарының жарғыларына сәйкес жүзеге асырады.</w:t>
      </w:r>
    </w:p>
    <w:bookmarkEnd w:id="11"/>
    <w:bookmarkStart w:name="z14" w:id="12"/>
    <w:p>
      <w:pPr>
        <w:spacing w:after="0"/>
        <w:ind w:left="0"/>
        <w:jc w:val="both"/>
      </w:pPr>
      <w:r>
        <w:rPr>
          <w:rFonts w:ascii="Times New Roman"/>
          <w:b w:val="false"/>
          <w:i w:val="false"/>
          <w:color w:val="000000"/>
          <w:sz w:val="28"/>
        </w:rPr>
        <w:t>
      3. Білім алушылардың қатарына қабылдау білім беру ұйымы басшысының бұйрығы негізінде жүргізіледі.</w:t>
      </w:r>
    </w:p>
    <w:bookmarkEnd w:id="12"/>
    <w:bookmarkStart w:name="z15" w:id="13"/>
    <w:p>
      <w:pPr>
        <w:spacing w:after="0"/>
        <w:ind w:left="0"/>
        <w:jc w:val="both"/>
      </w:pPr>
      <w:r>
        <w:rPr>
          <w:rFonts w:ascii="Times New Roman"/>
          <w:b w:val="false"/>
          <w:i w:val="false"/>
          <w:color w:val="000000"/>
          <w:sz w:val="28"/>
        </w:rPr>
        <w:t>
      4. Сыныптарды білім алушылардың даярлық деңгейі және даму дәрежесі бойынша жасақтауға рұқсат етілмейді.</w:t>
      </w:r>
    </w:p>
    <w:bookmarkEnd w:id="13"/>
    <w:bookmarkStart w:name="z16" w:id="14"/>
    <w:p>
      <w:pPr>
        <w:spacing w:after="0"/>
        <w:ind w:left="0"/>
        <w:jc w:val="both"/>
      </w:pPr>
      <w:r>
        <w:rPr>
          <w:rFonts w:ascii="Times New Roman"/>
          <w:b w:val="false"/>
          <w:i w:val="false"/>
          <w:color w:val="000000"/>
          <w:sz w:val="28"/>
        </w:rPr>
        <w:t xml:space="preserve">
      5. Білім беру ұйымдарына білім алушыларды қабылдау кезінде білім беру ұйымдарының басшылары Қазақстан Республикасы Білім және ғылым министрінің 2016 жылғы 28 қаңтардығы № 93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13227 болып тіркелген) бекітілген білім беру қызметтерін көрсетудің үлгілік шартына сәйкес білім беру қызметтерін көрсету үшін балалардың немесе білім алушылардың ата-аналарымен немесе өзге де заңды өкілдерімен шарт жасайды.</w:t>
      </w:r>
    </w:p>
    <w:bookmarkEnd w:id="14"/>
    <w:bookmarkStart w:name="z17" w:id="15"/>
    <w:p>
      <w:pPr>
        <w:spacing w:after="0"/>
        <w:ind w:left="0"/>
        <w:jc w:val="both"/>
      </w:pPr>
      <w:r>
        <w:rPr>
          <w:rFonts w:ascii="Times New Roman"/>
          <w:b w:val="false"/>
          <w:i w:val="false"/>
          <w:color w:val="000000"/>
          <w:sz w:val="28"/>
        </w:rPr>
        <w:t>
      6. Ерекше білім берілуіне қажеттілігі бар балаларды білім беру ұйымдарына оқуға қабылдау баланың ата-анасының немесе өзге заңды өкілдерінің келісімімен педагогикалық-медициналық-психологиялық консультация қорытындысы ескеріле отырып жүзеге асырылады.</w:t>
      </w:r>
    </w:p>
    <w:bookmarkEnd w:id="15"/>
    <w:bookmarkStart w:name="z18" w:id="16"/>
    <w:p>
      <w:pPr>
        <w:spacing w:after="0"/>
        <w:ind w:left="0"/>
        <w:jc w:val="both"/>
      </w:pPr>
      <w:r>
        <w:rPr>
          <w:rFonts w:ascii="Times New Roman"/>
          <w:b w:val="false"/>
          <w:i w:val="false"/>
          <w:color w:val="000000"/>
          <w:sz w:val="28"/>
        </w:rPr>
        <w:t>
      7. Баланың немесе білім алушының ата-аналары немесе өзге де заңды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9" w:id="17"/>
    <w:p>
      <w:pPr>
        <w:spacing w:after="0"/>
        <w:ind w:left="0"/>
        <w:jc w:val="both"/>
      </w:pPr>
      <w:r>
        <w:rPr>
          <w:rFonts w:ascii="Times New Roman"/>
          <w:b w:val="false"/>
          <w:i w:val="false"/>
          <w:color w:val="000000"/>
          <w:sz w:val="28"/>
        </w:rPr>
        <w:t>
      8. Білім беру ұйымына оқуға қабылдаудан бас тартылған жағдайда білім алушының ата-анасы немесе өзге заңды өкілдері тұрғылықты жері бойынша білім беруді басқарудың жергілікті органдарына жүгінеді.</w:t>
      </w:r>
    </w:p>
    <w:bookmarkEnd w:id="17"/>
    <w:bookmarkStart w:name="z20" w:id="18"/>
    <w:p>
      <w:pPr>
        <w:spacing w:after="0"/>
        <w:ind w:left="0"/>
        <w:jc w:val="left"/>
      </w:pPr>
      <w:r>
        <w:rPr>
          <w:rFonts w:ascii="Times New Roman"/>
          <w:b/>
          <w:i w:val="false"/>
          <w:color w:val="000000"/>
        </w:rPr>
        <w:t xml:space="preserve"> 2-бөлім. Бастауыш, негізгі орта және жалпы орта білімнің жалпы білім беретін оқу бағдарламаларын іске асыратын білім беру ұйымдарына оқуға қабылдау тәртібі</w:t>
      </w:r>
    </w:p>
    <w:bookmarkEnd w:id="18"/>
    <w:bookmarkStart w:name="z21" w:id="19"/>
    <w:p>
      <w:pPr>
        <w:spacing w:after="0"/>
        <w:ind w:left="0"/>
        <w:jc w:val="both"/>
      </w:pPr>
      <w:r>
        <w:rPr>
          <w:rFonts w:ascii="Times New Roman"/>
          <w:b w:val="false"/>
          <w:i w:val="false"/>
          <w:color w:val="000000"/>
          <w:sz w:val="28"/>
        </w:rPr>
        <w:t>
      9. 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бірінші сыныпқа қабылдауды қамтамасыз етеді.</w:t>
      </w:r>
    </w:p>
    <w:bookmarkEnd w:id="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5" w:id="20"/>
    <w:p>
      <w:pPr>
        <w:spacing w:after="0"/>
        <w:ind w:left="0"/>
        <w:jc w:val="both"/>
      </w:pPr>
      <w:r>
        <w:rPr>
          <w:rFonts w:ascii="Times New Roman"/>
          <w:b w:val="false"/>
          <w:i w:val="false"/>
          <w:color w:val="000000"/>
          <w:sz w:val="28"/>
        </w:rPr>
        <w:t>
      9-1. Құжаттарды қабылдау және мемлекеттік қызметті көрсетудің нәтижелерін беру екі тәсіл: көрсетілетін қызметті беруші арқылы "электрондық үкімет" веб-порталы (бұдан әрі – портал) және бастауыш, негізгі орта, жалпы орта білім беру ұйымдары арқылы (бұдан әрі - көрсетілетін қызметті беруші) қағаз түрінде жүзеге асырылады.</w:t>
      </w:r>
    </w:p>
    <w:bookmarkEnd w:id="20"/>
    <w:p>
      <w:pPr>
        <w:spacing w:after="0"/>
        <w:ind w:left="0"/>
        <w:jc w:val="both"/>
      </w:pPr>
      <w:r>
        <w:rPr>
          <w:rFonts w:ascii="Times New Roman"/>
          <w:b w:val="false"/>
          <w:i w:val="false"/>
          <w:color w:val="000000"/>
          <w:sz w:val="28"/>
        </w:rPr>
        <w:t>
      Мемлекеттік қызметті алу үшін баланың ата-аналары немесе өзге заңды өкілдері (бұдан әрі - көрсетілетін қызметті алушы) көрсетілетін қызметті берушіге мемлекеттік қызметті көрсету стандартында көрсетілген Үлгілік қағидаларға 1-қосымшаның сәйкес құжаттар тізбесін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9-1-тармақпен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4" w:id="21"/>
    <w:p>
      <w:pPr>
        <w:spacing w:after="0"/>
        <w:ind w:left="0"/>
        <w:jc w:val="both"/>
      </w:pPr>
      <w:r>
        <w:rPr>
          <w:rFonts w:ascii="Times New Roman"/>
          <w:b w:val="false"/>
          <w:i w:val="false"/>
          <w:color w:val="000000"/>
          <w:sz w:val="28"/>
        </w:rPr>
        <w:t>
      9-2. Бастауыш білімнің жалпы білім беретін оқу бағдарламаларын іске асыратын білім беру ұйымдарының бірінші сыныбына қабылданатын балалардың ата-аналарынан немесе өзге де заңды өкілдерінен құжаттарды қабылдау ағымдағы күнтізбелік жылдың 1 сәуірінен бастап 1 тамызына дейін жүзеге асырылады.</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3" w:id="22"/>
    <w:p>
      <w:pPr>
        <w:spacing w:after="0"/>
        <w:ind w:left="0"/>
        <w:jc w:val="both"/>
      </w:pPr>
      <w:r>
        <w:rPr>
          <w:rFonts w:ascii="Times New Roman"/>
          <w:b w:val="false"/>
          <w:i w:val="false"/>
          <w:color w:val="000000"/>
          <w:sz w:val="28"/>
        </w:rPr>
        <w:t>
      9-3. Портал арқылы жүгінген көрсетілетін қызметті алушының "жеке кабинетіне" мемлекеттік көрсетілетін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2" w:id="23"/>
    <w:p>
      <w:pPr>
        <w:spacing w:after="0"/>
        <w:ind w:left="0"/>
        <w:jc w:val="both"/>
      </w:pPr>
      <w:r>
        <w:rPr>
          <w:rFonts w:ascii="Times New Roman"/>
          <w:b w:val="false"/>
          <w:i w:val="false"/>
          <w:color w:val="000000"/>
          <w:sz w:val="28"/>
        </w:rPr>
        <w:t>
      9-4. Портал арқылы жүгінген кезде көрсетілетін қызметті алушының "жеке кабинетіне" бір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білім беру ұйымына қабылданатыны туралы хабарлама не болмаса дәлелді бас тарту келеді.</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1" w:id="24"/>
    <w:p>
      <w:pPr>
        <w:spacing w:after="0"/>
        <w:ind w:left="0"/>
        <w:jc w:val="both"/>
      </w:pPr>
      <w:r>
        <w:rPr>
          <w:rFonts w:ascii="Times New Roman"/>
          <w:b w:val="false"/>
          <w:i w:val="false"/>
          <w:color w:val="000000"/>
          <w:sz w:val="28"/>
        </w:rPr>
        <w:t>
      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бірінші үшеуге оқуға қабылданғаны туралы, содан соң - ағымдағы жылғы 1 қыркүйектен бастап бірінші болып тіркелгендердің ішінен білім беру ұйымының қызмет көрсету аумағынан тыс 1 (бір) үміткерге оқуға қабылданғаны туралы хабарлама жібереді.</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0" w:id="25"/>
    <w:p>
      <w:pPr>
        <w:spacing w:after="0"/>
        <w:ind w:left="0"/>
        <w:jc w:val="both"/>
      </w:pPr>
      <w:r>
        <w:rPr>
          <w:rFonts w:ascii="Times New Roman"/>
          <w:b w:val="false"/>
          <w:i w:val="false"/>
          <w:color w:val="000000"/>
          <w:sz w:val="28"/>
        </w:rPr>
        <w:t>
      9-6. Көрсетілетін қызметті беруші арқылы өтінімді қағаз жеткізгіште берген кезде көрсетілетін қызметті берушінің қызметкері құжаттарды тіркейді және бір жұмыс күні ішінде көрсетілетін қызметті алушыға Үлгілік қағидаларға 1-қосымшаға сәйкес нысан бойынша баланың ағымдағы жылғы 1 қыркүйектен бастап қабылданатыны немесе дәлелді бас тарту туралы қолхат береді.</w:t>
      </w:r>
    </w:p>
    <w:bookmarkEnd w:id="25"/>
    <w:p>
      <w:pPr>
        <w:spacing w:after="0"/>
        <w:ind w:left="0"/>
        <w:jc w:val="both"/>
      </w:pPr>
      <w:r>
        <w:rPr>
          <w:rFonts w:ascii="Times New Roman"/>
          <w:b w:val="false"/>
          <w:i w:val="false"/>
          <w:color w:val="000000"/>
          <w:sz w:val="28"/>
        </w:rPr>
        <w:t>
      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бірінші үшеуін қабылдау туралы, содан кейін - ағымдағы жылғы 1 қыркүйектен бастап бірінші болып тіркелгендердің ішінен білім беру ұйымының қызмет көрсету аумағынан тыс 1 (бір) үміткерге қабылдау туралы хабарлама жібереді.</w:t>
      </w:r>
    </w:p>
    <w:p>
      <w:pPr>
        <w:spacing w:after="0"/>
        <w:ind w:left="0"/>
        <w:jc w:val="both"/>
      </w:pPr>
      <w:r>
        <w:rPr>
          <w:rFonts w:ascii="Times New Roman"/>
          <w:b w:val="false"/>
          <w:i w:val="false"/>
          <w:color w:val="000000"/>
          <w:sz w:val="28"/>
        </w:rPr>
        <w:t>
      Білім беру ұйымы бірінші сыныпқа қабылдау туралы бұйрықты ағымдағы жылғы 25 тамыздан кейін шығарады.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9" w:id="26"/>
    <w:p>
      <w:pPr>
        <w:spacing w:after="0"/>
        <w:ind w:left="0"/>
        <w:jc w:val="both"/>
      </w:pPr>
      <w:r>
        <w:rPr>
          <w:rFonts w:ascii="Times New Roman"/>
          <w:b w:val="false"/>
          <w:i w:val="false"/>
          <w:color w:val="000000"/>
          <w:sz w:val="28"/>
        </w:rPr>
        <w:t>
      10. Бастауыш, негізгі орта, жалпы орта білім беру ұйымдары арасында балаларды ауыстыру үшін құжаттарды қабылдау осы Қағидаларға 2-қосымшаға сәйкес "Бастауыш, негізгі орта, жалпы орта білім беру ұйымдары арасында балаларды ауыстыру үшін құжаттарды қабылдау" мемлекеттік көрсетілетін қызмет стандартына сәйкес портал арқылы немесе көрсетілетін қызметті беруші арқылы қағаз жеткізгіште жүзеге асырылады.</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6" w:id="27"/>
    <w:p>
      <w:pPr>
        <w:spacing w:after="0"/>
        <w:ind w:left="0"/>
        <w:jc w:val="both"/>
      </w:pPr>
      <w:r>
        <w:rPr>
          <w:rFonts w:ascii="Times New Roman"/>
          <w:b w:val="false"/>
          <w:i w:val="false"/>
          <w:color w:val="000000"/>
          <w:sz w:val="28"/>
        </w:rPr>
        <w:t>
      10-1. "Бастауыш, негізгі орта, жалпы орта білім беру ұйымдары арасында балаларды ауыстыру үшін құжаттарды қабылдау" мемлекеттік қызметін алу үшін көрсетілетін қызметті алушы Үлгілік қағидаларға 2-қосымшадағы мемлекеттік қызметті көрсету стандартында көрсетілген құжаттар тізбесін портал немесе қағаз жеткізгіш арқылы тапсырады.</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10-1-тармақпен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7" w:id="28"/>
    <w:p>
      <w:pPr>
        <w:spacing w:after="0"/>
        <w:ind w:left="0"/>
        <w:jc w:val="both"/>
      </w:pPr>
      <w:r>
        <w:rPr>
          <w:rFonts w:ascii="Times New Roman"/>
          <w:b w:val="false"/>
          <w:i w:val="false"/>
          <w:color w:val="000000"/>
          <w:sz w:val="28"/>
        </w:rPr>
        <w:t>
      10-2. Портал арқылы жүгінген жағдайда көрсетілетін қызметті алушының "жеке кабинетіне" мемлекеттік көрсетілетін қызметке өтінімнің қабылданғаны туралы мәртебе жіберіледі.</w:t>
      </w:r>
    </w:p>
    <w:bookmarkEnd w:id="28"/>
    <w:p>
      <w:pPr>
        <w:spacing w:after="0"/>
        <w:ind w:left="0"/>
        <w:jc w:val="both"/>
      </w:pPr>
      <w:r>
        <w:rPr>
          <w:rFonts w:ascii="Times New Roman"/>
          <w:b w:val="false"/>
          <w:i w:val="false"/>
          <w:color w:val="000000"/>
          <w:sz w:val="28"/>
        </w:rPr>
        <w:t>
      Көрсетілетін қызметті алушы электрондық есептен шығару талонын және көрсетілетін қызметті берушінің уәкілетті тұлғасының ЭЦҚ қойылған электрондық құжат нысанында білім беру ұйымына қабылданғаны туралы хабарламаны немесе дәлелді бас тартуды 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8" w:id="29"/>
    <w:p>
      <w:pPr>
        <w:spacing w:after="0"/>
        <w:ind w:left="0"/>
        <w:jc w:val="both"/>
      </w:pPr>
      <w:r>
        <w:rPr>
          <w:rFonts w:ascii="Times New Roman"/>
          <w:b w:val="false"/>
          <w:i w:val="false"/>
          <w:color w:val="000000"/>
          <w:sz w:val="28"/>
        </w:rPr>
        <w:t>
      10-3. Көрсетілетін қызметті алушыдан құжаттарды қағаз жеткізгіште қабылдаған кезде көрсетілетін қызметті беруші тиісті құжаттардың қабылданғаны және қабылданғаны туралы қолхат немесе дәлелді бас тарту береді.</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9" w:id="30"/>
    <w:p>
      <w:pPr>
        <w:spacing w:after="0"/>
        <w:ind w:left="0"/>
        <w:jc w:val="both"/>
      </w:pPr>
      <w:r>
        <w:rPr>
          <w:rFonts w:ascii="Times New Roman"/>
          <w:b w:val="false"/>
          <w:i w:val="false"/>
          <w:color w:val="000000"/>
          <w:sz w:val="28"/>
        </w:rPr>
        <w:t>
      10-4. Көрсетілетін қызметті қағаз жеткізгіште алған жағдайда білім беру ұйымынан шығатын оқушы басқа білім беру ұйымына келгені туралы тегі, аты, әкесінің аты (бар болса), туған күні, оқу сыныбы, мектептің мекенжайы көрсетілген талон береді, осыдан кейін оған тегі, аты, әкесінің аты (бар болса), туған күні, оқу сыныбы, мектебінің мекенжайы және оның жеке ісі көрсетілген шығуы туралы есептен шығару талоны беріледі.</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0" w:id="31"/>
    <w:p>
      <w:pPr>
        <w:spacing w:after="0"/>
        <w:ind w:left="0"/>
        <w:jc w:val="both"/>
      </w:pPr>
      <w:r>
        <w:rPr>
          <w:rFonts w:ascii="Times New Roman"/>
          <w:b w:val="false"/>
          <w:i w:val="false"/>
          <w:color w:val="000000"/>
          <w:sz w:val="28"/>
        </w:rPr>
        <w:t>
      10-5. Кету туралы есептен шығару талоны білім беру ұйымына білім алушының келуі және жеке ісін тапсыру үшін беріледі. Бастауыш, негізгі орта, орта білім берудің білім беру бағдарламаларын іске асыратын орта білім беру ұйымынан екіншісіне ауыстыру растайтын құжаттардың негізінде білім беру ұйымдары басшыларының қабылдау/шығару туралы бұйрықтарымен жүргізіледі.</w:t>
      </w:r>
    </w:p>
    <w:bookmarkEnd w:id="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1" w:id="32"/>
    <w:p>
      <w:pPr>
        <w:spacing w:after="0"/>
        <w:ind w:left="0"/>
        <w:jc w:val="both"/>
      </w:pPr>
      <w:r>
        <w:rPr>
          <w:rFonts w:ascii="Times New Roman"/>
          <w:b w:val="false"/>
          <w:i w:val="false"/>
          <w:color w:val="000000"/>
          <w:sz w:val="28"/>
        </w:rPr>
        <w:t>
      10-6. Көрсетілетін қызметті алушы құжаттар топтамасын толық ұсынбаған және (немесе) қолданылу мерзімі өткен құжаттарды ұсынған, ұсынылған құжаттарының дұрыс еместігі анықталған жағдайда көрсетілетін қызметті беруші өтінішті қабылдаудан бас тартады.</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2" w:id="33"/>
    <w:p>
      <w:pPr>
        <w:spacing w:after="0"/>
        <w:ind w:left="0"/>
        <w:jc w:val="both"/>
      </w:pPr>
      <w:r>
        <w:rPr>
          <w:rFonts w:ascii="Times New Roman"/>
          <w:b w:val="false"/>
          <w:i w:val="false"/>
          <w:color w:val="000000"/>
          <w:sz w:val="28"/>
        </w:rPr>
        <w:t xml:space="preserve">
      10-7. Көрсетілетін қызметті беруші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10-7-тармақпен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1" w:id="34"/>
    <w:p>
      <w:pPr>
        <w:spacing w:after="0"/>
        <w:ind w:left="0"/>
        <w:jc w:val="both"/>
      </w:pPr>
      <w:r>
        <w:rPr>
          <w:rFonts w:ascii="Times New Roman"/>
          <w:b w:val="false"/>
          <w:i w:val="false"/>
          <w:color w:val="000000"/>
          <w:sz w:val="28"/>
        </w:rPr>
        <w:t>
      11. Білім алушыларды бастауыш және негізгі орта білімнің жалпы білім беретін оқу бағдарламаларын іске асыратын білім беру ұйымдарының екінші, үшінші, төртінші, бесінші, алтыншы, жетінші, сегізінші, тоғызыншы сыныптарына қабылдау білім беру ұйымының қызмет көрсету аумағында тұратын білім алушылардың қолжетімділігін қамтамасыз ете отырып жүзеге асырылады.</w:t>
      </w:r>
    </w:p>
    <w:bookmarkEnd w:id="34"/>
    <w:bookmarkStart w:name="z32" w:id="35"/>
    <w:p>
      <w:pPr>
        <w:spacing w:after="0"/>
        <w:ind w:left="0"/>
        <w:jc w:val="both"/>
      </w:pPr>
      <w:r>
        <w:rPr>
          <w:rFonts w:ascii="Times New Roman"/>
          <w:b w:val="false"/>
          <w:i w:val="false"/>
          <w:color w:val="000000"/>
          <w:sz w:val="28"/>
        </w:rPr>
        <w:t>
      12. Жалпы орта білімнің жалпы білім беретін оқу бағдарламаларын іске асыратын білім беру ұйымдарының оныншы, он бірінші сыныптарына білім алушыларды қабылдау білім беру ұйымының қызмет көрсету аумағында тұратын білім алушылардың қолжетімділігін қамтамасыз ете отырып және білім алушының жеке өтінішінің не олардың ата-аналарының немесе өзге де заңды өкілдерінің өтінішінің және негізгі орта білім туралы мемлекеттік үлгідегі құжатының негізінде жүзеге асырылады.</w:t>
      </w:r>
    </w:p>
    <w:bookmarkEnd w:id="35"/>
    <w:p>
      <w:pPr>
        <w:spacing w:after="0"/>
        <w:ind w:left="0"/>
        <w:jc w:val="both"/>
      </w:pPr>
      <w:r>
        <w:rPr>
          <w:rFonts w:ascii="Times New Roman"/>
          <w:b w:val="false"/>
          <w:i w:val="false"/>
          <w:color w:val="000000"/>
          <w:sz w:val="28"/>
        </w:rPr>
        <w:t>
      Өтініштерді қабылдау негізгі орта білім туралы мемлекеттік үлгідегі құжатты бергеннен кейін басталады.</w:t>
      </w:r>
    </w:p>
    <w:bookmarkStart w:name="z33" w:id="36"/>
    <w:p>
      <w:pPr>
        <w:spacing w:after="0"/>
        <w:ind w:left="0"/>
        <w:jc w:val="both"/>
      </w:pPr>
      <w:r>
        <w:rPr>
          <w:rFonts w:ascii="Times New Roman"/>
          <w:b w:val="false"/>
          <w:i w:val="false"/>
          <w:color w:val="000000"/>
          <w:sz w:val="28"/>
        </w:rPr>
        <w:t>
      13. Білім алушыларды гимназиялардың, лицейлердің оныншы, он бірінші сыныптарына қабылдау гимназияның, лицейдің жарғысына сәйкес аталған білім беру ұйымдары түрлерінің қызмет көрсету аумағы ескерілместен білім алушының жеке өтінішінің не олардың ата-аналарының немесе өзге де заңды өкілдерінің өтініші және негізгі орта білім туралы мемлекеттік үлгідегі құжаты негізінде жүзеге асырылады.</w:t>
      </w:r>
    </w:p>
    <w:bookmarkEnd w:id="36"/>
    <w:bookmarkStart w:name="z34" w:id="37"/>
    <w:p>
      <w:pPr>
        <w:spacing w:after="0"/>
        <w:ind w:left="0"/>
        <w:jc w:val="both"/>
      </w:pPr>
      <w:r>
        <w:rPr>
          <w:rFonts w:ascii="Times New Roman"/>
          <w:b w:val="false"/>
          <w:i w:val="false"/>
          <w:color w:val="000000"/>
          <w:sz w:val="28"/>
        </w:rPr>
        <w:t>
      14. Гимназиялар және лицейлер білім беру ұйымдарының қызмет көрсету аумағында тұратын білім алушылардың қолжетімділігін қамтамасыз ете отырып, Қазақстан Республикасының мемлекеттік жалпыға міндетті білім беру стандарттарында айқындалған міндетті білім көлемін алуын қамтамасыз ету үшін жалпы білім беретін сыныптарды қалыптастырады.</w:t>
      </w:r>
    </w:p>
    <w:bookmarkEnd w:id="37"/>
    <w:bookmarkStart w:name="z35" w:id="38"/>
    <w:p>
      <w:pPr>
        <w:spacing w:after="0"/>
        <w:ind w:left="0"/>
        <w:jc w:val="both"/>
      </w:pPr>
      <w:r>
        <w:rPr>
          <w:rFonts w:ascii="Times New Roman"/>
          <w:b w:val="false"/>
          <w:i w:val="false"/>
          <w:color w:val="000000"/>
          <w:sz w:val="28"/>
        </w:rPr>
        <w:t xml:space="preserve">
      15. Мамандандырылған білім беру ұйымдарына оқуға қабылдау конкурстық негізде жүргізіледі (бұдан әрі-конкурс). </w:t>
      </w:r>
    </w:p>
    <w:bookmarkEnd w:id="38"/>
    <w:p>
      <w:pPr>
        <w:spacing w:after="0"/>
        <w:ind w:left="0"/>
        <w:jc w:val="both"/>
      </w:pPr>
      <w:r>
        <w:rPr>
          <w:rFonts w:ascii="Times New Roman"/>
          <w:b w:val="false"/>
          <w:i w:val="false"/>
          <w:color w:val="000000"/>
          <w:sz w:val="28"/>
        </w:rPr>
        <w:t>
      Мамандандырылған білім беру ұйымы өзінің интернет-ресурсында конкурстық іріктеуді жүргізу кезінде сынып-жинақтарды қалыптастыруды жүзеге асыруға мүмкіндік беретін квотаны орналастырады.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6" w:id="39"/>
    <w:p>
      <w:pPr>
        <w:spacing w:after="0"/>
        <w:ind w:left="0"/>
        <w:jc w:val="both"/>
      </w:pPr>
      <w:r>
        <w:rPr>
          <w:rFonts w:ascii="Times New Roman"/>
          <w:b w:val="false"/>
          <w:i w:val="false"/>
          <w:color w:val="000000"/>
          <w:sz w:val="28"/>
        </w:rPr>
        <w:t>
      16. Мамандандырылған білім беру ұйымына түсуге үміткерлердің ата-аналарынан/заңды өкілдерінен конкурсқа қатысу үшін құжаттарды қабылдау ағымдағы күнтізбелік жылдың 1 наурызынан 1 сәуірге дейін жүргізіледі.</w:t>
      </w:r>
    </w:p>
    <w:bookmarkEnd w:id="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7" w:id="40"/>
    <w:p>
      <w:pPr>
        <w:spacing w:after="0"/>
        <w:ind w:left="0"/>
        <w:jc w:val="both"/>
      </w:pPr>
      <w:r>
        <w:rPr>
          <w:rFonts w:ascii="Times New Roman"/>
          <w:b w:val="false"/>
          <w:i w:val="false"/>
          <w:color w:val="000000"/>
          <w:sz w:val="28"/>
        </w:rPr>
        <w:t>
      17. Мамандандырылған білім беру ұйымы басшысының бұйрығымен құжаттарды қабылдау үшін жауапты тұлға тағайындалады. Жауапты тұлға конкурсқа қатысуға үміткерлердің электрондық базасын құруға (мамандандырылған білім беру ұйымының атауы, аты-жөні, ЖСН, сыныбы, оқыту тілі, электрондық мекен-жайы, дипломдарының көшірмелері (бар болса) жауапты болады.</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2" w:id="41"/>
    <w:p>
      <w:pPr>
        <w:spacing w:after="0"/>
        <w:ind w:left="0"/>
        <w:jc w:val="both"/>
      </w:pPr>
      <w:r>
        <w:rPr>
          <w:rFonts w:ascii="Times New Roman"/>
          <w:b w:val="false"/>
          <w:i w:val="false"/>
          <w:color w:val="000000"/>
          <w:sz w:val="28"/>
        </w:rPr>
        <w:t>
      18. Конкурсқа қатысу үшін үміткердің ата-анасы/заңды өкілі белгіленген мерзімде мамандандырылған білім беру ұйымының интернет-ресурсында тіркеуден өтеді немесе мамандандырылған білім беру ұйымына жауапты тұлғаға келесі құжаттарды ұсынады:</w:t>
      </w:r>
    </w:p>
    <w:bookmarkEnd w:id="41"/>
    <w:p>
      <w:pPr>
        <w:spacing w:after="0"/>
        <w:ind w:left="0"/>
        <w:jc w:val="both"/>
      </w:pPr>
      <w:r>
        <w:rPr>
          <w:rFonts w:ascii="Times New Roman"/>
          <w:b w:val="false"/>
          <w:i w:val="false"/>
          <w:color w:val="000000"/>
          <w:sz w:val="28"/>
        </w:rPr>
        <w:t>
      1) баланың ата-анасынан немесе өзге де заңды өкілдерінен өтініш;</w:t>
      </w:r>
    </w:p>
    <w:p>
      <w:pPr>
        <w:spacing w:after="0"/>
        <w:ind w:left="0"/>
        <w:jc w:val="both"/>
      </w:pPr>
      <w:r>
        <w:rPr>
          <w:rFonts w:ascii="Times New Roman"/>
          <w:b w:val="false"/>
          <w:i w:val="false"/>
          <w:color w:val="000000"/>
          <w:sz w:val="28"/>
        </w:rPr>
        <w:t>
      2) ЖСН (қосымшада) көрсетілген үміткердің туу туралы куәлігінің көшірмесі;</w:t>
      </w:r>
    </w:p>
    <w:p>
      <w:pPr>
        <w:spacing w:after="0"/>
        <w:ind w:left="0"/>
        <w:jc w:val="both"/>
      </w:pPr>
      <w:r>
        <w:rPr>
          <w:rFonts w:ascii="Times New Roman"/>
          <w:b w:val="false"/>
          <w:i w:val="false"/>
          <w:color w:val="000000"/>
          <w:sz w:val="28"/>
        </w:rPr>
        <w:t>
      3) үміткердің электрондық мекен-жайын көрсете отырып, үміткердің оқу орнынан ұйымның мөрімен расталған фотосуреті бар анықтамасы;</w:t>
      </w:r>
    </w:p>
    <w:p>
      <w:pPr>
        <w:spacing w:after="0"/>
        <w:ind w:left="0"/>
        <w:jc w:val="both"/>
      </w:pPr>
      <w:r>
        <w:rPr>
          <w:rFonts w:ascii="Times New Roman"/>
          <w:b w:val="false"/>
          <w:i w:val="false"/>
          <w:color w:val="000000"/>
          <w:sz w:val="28"/>
        </w:rPr>
        <w:t>
      4) үміткердің 3х4 көлеміндегі 2 дана фотосуреті;</w:t>
      </w:r>
    </w:p>
    <w:p>
      <w:pPr>
        <w:spacing w:after="0"/>
        <w:ind w:left="0"/>
        <w:jc w:val="both"/>
      </w:pPr>
      <w:r>
        <w:rPr>
          <w:rFonts w:ascii="Times New Roman"/>
          <w:b w:val="false"/>
          <w:i w:val="false"/>
          <w:color w:val="000000"/>
          <w:sz w:val="28"/>
        </w:rPr>
        <w:t>
      5) бар болса Қазақстан Республикасы Білім және ғылым министрлігінің "Дарын" республикалық ғылыми-практикалық орталығы (бұдан әрі-"Дарын" орталығы), облыстық, Нұр-Сұлтан, Алматы, Шымкент қалаларының білім басқармалары өткізетін республикалық олимпиадаларға қатысқаны туралы дипломның көшірмесі қоса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3" w:id="42"/>
    <w:p>
      <w:pPr>
        <w:spacing w:after="0"/>
        <w:ind w:left="0"/>
        <w:jc w:val="both"/>
      </w:pPr>
      <w:r>
        <w:rPr>
          <w:rFonts w:ascii="Times New Roman"/>
          <w:b w:val="false"/>
          <w:i w:val="false"/>
          <w:color w:val="000000"/>
          <w:sz w:val="28"/>
        </w:rPr>
        <w:t>
      19. Конкурсқа қатысу туралы өтінішті белгіленген мерзімнен кеш беру немесе құжаттар топтамасын толық ұсынбау құжаттарды қабылдаудан бас тарту үшін негіз бола алады.</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4" w:id="43"/>
    <w:p>
      <w:pPr>
        <w:spacing w:after="0"/>
        <w:ind w:left="0"/>
        <w:jc w:val="both"/>
      </w:pPr>
      <w:r>
        <w:rPr>
          <w:rFonts w:ascii="Times New Roman"/>
          <w:b w:val="false"/>
          <w:i w:val="false"/>
          <w:color w:val="000000"/>
          <w:sz w:val="28"/>
        </w:rPr>
        <w:t>
      20. Құжаттарды қабылдау аяқталғаннан кейін 3 сәуірге дейін әрбір мамандандырылған білім беру ұйымының жауапты тұлғасы конкурсқа қатысу үшін үміткерлердің электрондық базасын "Дарын" орталығына тест материалдарын қалыптастыру үшін тапсырады.</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5" w:id="44"/>
    <w:p>
      <w:pPr>
        <w:spacing w:after="0"/>
        <w:ind w:left="0"/>
        <w:jc w:val="both"/>
      </w:pPr>
      <w:r>
        <w:rPr>
          <w:rFonts w:ascii="Times New Roman"/>
          <w:b w:val="false"/>
          <w:i w:val="false"/>
          <w:color w:val="000000"/>
          <w:sz w:val="28"/>
        </w:rPr>
        <w:t>
      21. "Дарын" орталығы басшысының бұйрығымен үміткерлердің электрондық базасымен жұмыс істеуге жауапты тұлға анықталады.</w:t>
      </w:r>
    </w:p>
    <w:bookmarkEnd w:id="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6" w:id="45"/>
    <w:p>
      <w:pPr>
        <w:spacing w:after="0"/>
        <w:ind w:left="0"/>
        <w:jc w:val="both"/>
      </w:pPr>
      <w:r>
        <w:rPr>
          <w:rFonts w:ascii="Times New Roman"/>
          <w:b w:val="false"/>
          <w:i w:val="false"/>
          <w:color w:val="000000"/>
          <w:sz w:val="28"/>
        </w:rPr>
        <w:t>
      22. "Дарын" орталығы оқуға қабылдау үшін конкурсты ұйымдастыру және өткізу үшін конкурстық комиссия құрады.</w:t>
      </w:r>
    </w:p>
    <w:bookmarkEnd w:id="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7" w:id="46"/>
    <w:p>
      <w:pPr>
        <w:spacing w:after="0"/>
        <w:ind w:left="0"/>
        <w:jc w:val="both"/>
      </w:pPr>
      <w:r>
        <w:rPr>
          <w:rFonts w:ascii="Times New Roman"/>
          <w:b w:val="false"/>
          <w:i w:val="false"/>
          <w:color w:val="000000"/>
          <w:sz w:val="28"/>
        </w:rPr>
        <w:t>
      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оқу-әдістемелік кеңесінің, арнайы мониторингтік топтар қызметкерлері, білім беру саласындағы қоғамдық ұйымдар өкілдері кіреді.</w:t>
      </w:r>
    </w:p>
    <w:bookmarkEnd w:id="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8" w:id="47"/>
    <w:p>
      <w:pPr>
        <w:spacing w:after="0"/>
        <w:ind w:left="0"/>
        <w:jc w:val="both"/>
      </w:pPr>
      <w:r>
        <w:rPr>
          <w:rFonts w:ascii="Times New Roman"/>
          <w:b w:val="false"/>
          <w:i w:val="false"/>
          <w:color w:val="000000"/>
          <w:sz w:val="28"/>
        </w:rPr>
        <w:t>
      24. Конкурстық комиссияның төрағасы Комиссия мүшелерінің арасынан сайланады. Комиссия мүшелерінің саны тақ санды құрауы тиіс, бірақ жеті адамнан кем болмауы тиіс.</w:t>
      </w:r>
    </w:p>
    <w:bookmarkEnd w:id="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9" w:id="48"/>
    <w:p>
      <w:pPr>
        <w:spacing w:after="0"/>
        <w:ind w:left="0"/>
        <w:jc w:val="both"/>
      </w:pPr>
      <w:r>
        <w:rPr>
          <w:rFonts w:ascii="Times New Roman"/>
          <w:b w:val="false"/>
          <w:i w:val="false"/>
          <w:color w:val="000000"/>
          <w:sz w:val="28"/>
        </w:rPr>
        <w:t>
      25. Мамандандырылған білім беру ұйымы "Мың бала" ауыл мектептерінің ұлттық зияткерлік олимпиада жеңімпаздары үшін 7-сыныпқа қабылданатын оқушылардың жалпы санының он пайызы мөлшерінде квотаны бекітеді.</w:t>
      </w:r>
    </w:p>
    <w:bookmarkEnd w:id="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3" w:id="49"/>
    <w:p>
      <w:pPr>
        <w:spacing w:after="0"/>
        <w:ind w:left="0"/>
        <w:jc w:val="both"/>
      </w:pPr>
      <w:r>
        <w:rPr>
          <w:rFonts w:ascii="Times New Roman"/>
          <w:b w:val="false"/>
          <w:i w:val="false"/>
          <w:color w:val="000000"/>
          <w:sz w:val="28"/>
        </w:rPr>
        <w:t>
      26. Мамандандырылған білім беру ұйымдарына іріктеу жүргізу үшін конкурстық материалдарды "Дарын" орталығының оқу-әдістемелік кеңесі әзірлейді және бекітеді.</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4" w:id="50"/>
    <w:p>
      <w:pPr>
        <w:spacing w:after="0"/>
        <w:ind w:left="0"/>
        <w:jc w:val="both"/>
      </w:pPr>
      <w:r>
        <w:rPr>
          <w:rFonts w:ascii="Times New Roman"/>
          <w:b w:val="false"/>
          <w:i w:val="false"/>
          <w:color w:val="000000"/>
          <w:sz w:val="28"/>
        </w:rPr>
        <w:t>
      27. Конкурс "Дарын" орталығы белгілеген мерзімде бекітілген кестеге сәйкес 15 – 30 сәуір аралығында өтеді.</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27-тармақпен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5" w:id="51"/>
    <w:p>
      <w:pPr>
        <w:spacing w:after="0"/>
        <w:ind w:left="0"/>
        <w:jc w:val="both"/>
      </w:pPr>
      <w:r>
        <w:rPr>
          <w:rFonts w:ascii="Times New Roman"/>
          <w:b w:val="false"/>
          <w:i w:val="false"/>
          <w:color w:val="000000"/>
          <w:sz w:val="28"/>
        </w:rPr>
        <w:t>
      28. Конкурстық іріктеуді өткізу кестесі мамандандырылған білім беру ұйымдарының және "Дарын" орталығының интернет-ресурстарында 5 сәуірден бастап 15 сәуірге дейін орналастырылады.</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28-тармақпен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6" w:id="52"/>
    <w:p>
      <w:pPr>
        <w:spacing w:after="0"/>
        <w:ind w:left="0"/>
        <w:jc w:val="both"/>
      </w:pPr>
      <w:r>
        <w:rPr>
          <w:rFonts w:ascii="Times New Roman"/>
          <w:b w:val="false"/>
          <w:i w:val="false"/>
          <w:color w:val="000000"/>
          <w:sz w:val="28"/>
        </w:rPr>
        <w:t>
      29. Конкурс офф-лайн (тестілеу) режимінде өтеді.</w:t>
      </w:r>
    </w:p>
    <w:bookmarkEnd w:id="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29-тармақпен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7" w:id="53"/>
    <w:p>
      <w:pPr>
        <w:spacing w:after="0"/>
        <w:ind w:left="0"/>
        <w:jc w:val="both"/>
      </w:pPr>
      <w:r>
        <w:rPr>
          <w:rFonts w:ascii="Times New Roman"/>
          <w:b w:val="false"/>
          <w:i w:val="false"/>
          <w:color w:val="000000"/>
          <w:sz w:val="28"/>
        </w:rPr>
        <w:t>
      30. Конкурсты өткізу үшін тест материалдарын "Дарын" орталығының қызметкерлері конкурс басталғанға дейін бір күн бұрын мамандандырылған білім беру ұйымдарына қағаз түрінде (пломбаланған) жеткізеді.</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30-тармақпен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8" w:id="54"/>
    <w:p>
      <w:pPr>
        <w:spacing w:after="0"/>
        <w:ind w:left="0"/>
        <w:jc w:val="both"/>
      </w:pPr>
      <w:r>
        <w:rPr>
          <w:rFonts w:ascii="Times New Roman"/>
          <w:b w:val="false"/>
          <w:i w:val="false"/>
          <w:color w:val="000000"/>
          <w:sz w:val="28"/>
        </w:rPr>
        <w:t>
      31. Конкурс әрбір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30-тармақпен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9" w:id="55"/>
    <w:p>
      <w:pPr>
        <w:spacing w:after="0"/>
        <w:ind w:left="0"/>
        <w:jc w:val="both"/>
      </w:pPr>
      <w:r>
        <w:rPr>
          <w:rFonts w:ascii="Times New Roman"/>
          <w:b w:val="false"/>
          <w:i w:val="false"/>
          <w:color w:val="000000"/>
          <w:sz w:val="28"/>
        </w:rPr>
        <w:t>
      32. Білім алушыларды мамандандырылған білім беру ұйымдарына қабылдаудың ашықтығын қамтамасыз ету үшін ғимаратқа, аудиторияға және конкурстық іріктеу алаңына енгізу үшін қолданылатын бейнебақылау және дыбыс жазу жүйесі орнатылады. Мамандандырылған білім беру ұйымы конкурсты өткізу үшін техникалық жабдықтармен жарақтандырылады.</w:t>
      </w:r>
    </w:p>
    <w:bookmarkEnd w:id="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0" w:id="56"/>
    <w:p>
      <w:pPr>
        <w:spacing w:after="0"/>
        <w:ind w:left="0"/>
        <w:jc w:val="both"/>
      </w:pPr>
      <w:r>
        <w:rPr>
          <w:rFonts w:ascii="Times New Roman"/>
          <w:b w:val="false"/>
          <w:i w:val="false"/>
          <w:color w:val="000000"/>
          <w:sz w:val="28"/>
        </w:rPr>
        <w:t>
      33. 7-сыныпқа түсушілерге арналған тестілеу келесі пәндер бойынша 75 сұрақтан тұрады:</w:t>
      </w:r>
    </w:p>
    <w:bookmarkEnd w:id="56"/>
    <w:p>
      <w:pPr>
        <w:spacing w:after="0"/>
        <w:ind w:left="0"/>
        <w:jc w:val="both"/>
      </w:pPr>
      <w:r>
        <w:rPr>
          <w:rFonts w:ascii="Times New Roman"/>
          <w:b w:val="false"/>
          <w:i w:val="false"/>
          <w:color w:val="000000"/>
          <w:sz w:val="28"/>
        </w:rPr>
        <w:t>
      - математика және логика - 55 сұрақ;</w:t>
      </w:r>
    </w:p>
    <w:p>
      <w:pPr>
        <w:spacing w:after="0"/>
        <w:ind w:left="0"/>
        <w:jc w:val="both"/>
      </w:pPr>
      <w:r>
        <w:rPr>
          <w:rFonts w:ascii="Times New Roman"/>
          <w:b w:val="false"/>
          <w:i w:val="false"/>
          <w:color w:val="000000"/>
          <w:sz w:val="28"/>
        </w:rPr>
        <w:t>
      - оқу сауаттылығы - 10 сұрақ;</w:t>
      </w:r>
    </w:p>
    <w:p>
      <w:pPr>
        <w:spacing w:after="0"/>
        <w:ind w:left="0"/>
        <w:jc w:val="both"/>
      </w:pPr>
      <w:r>
        <w:rPr>
          <w:rFonts w:ascii="Times New Roman"/>
          <w:b w:val="false"/>
          <w:i w:val="false"/>
          <w:color w:val="000000"/>
          <w:sz w:val="28"/>
        </w:rPr>
        <w:t>
      - Қазақстан тарихы - 10 сұрақ.</w:t>
      </w:r>
    </w:p>
    <w:p>
      <w:pPr>
        <w:spacing w:after="0"/>
        <w:ind w:left="0"/>
        <w:jc w:val="both"/>
      </w:pPr>
      <w:r>
        <w:rPr>
          <w:rFonts w:ascii="Times New Roman"/>
          <w:b w:val="false"/>
          <w:i w:val="false"/>
          <w:color w:val="000000"/>
          <w:sz w:val="28"/>
        </w:rPr>
        <w:t>
      6-сыныпқа түсушілерге арналған тестілеу келесі пәндер бойынша 60 сұрақтан тұрады:</w:t>
      </w:r>
    </w:p>
    <w:p>
      <w:pPr>
        <w:spacing w:after="0"/>
        <w:ind w:left="0"/>
        <w:jc w:val="both"/>
      </w:pPr>
      <w:r>
        <w:rPr>
          <w:rFonts w:ascii="Times New Roman"/>
          <w:b w:val="false"/>
          <w:i w:val="false"/>
          <w:color w:val="000000"/>
          <w:sz w:val="28"/>
        </w:rPr>
        <w:t>
      - математика және логика - 35 сұрақ;</w:t>
      </w:r>
    </w:p>
    <w:p>
      <w:pPr>
        <w:spacing w:after="0"/>
        <w:ind w:left="0"/>
        <w:jc w:val="both"/>
      </w:pPr>
      <w:r>
        <w:rPr>
          <w:rFonts w:ascii="Times New Roman"/>
          <w:b w:val="false"/>
          <w:i w:val="false"/>
          <w:color w:val="000000"/>
          <w:sz w:val="28"/>
        </w:rPr>
        <w:t>
      - оқу сауаттылығы - 15 сұрақ;</w:t>
      </w:r>
    </w:p>
    <w:p>
      <w:pPr>
        <w:spacing w:after="0"/>
        <w:ind w:left="0"/>
        <w:jc w:val="both"/>
      </w:pPr>
      <w:r>
        <w:rPr>
          <w:rFonts w:ascii="Times New Roman"/>
          <w:b w:val="false"/>
          <w:i w:val="false"/>
          <w:color w:val="000000"/>
          <w:sz w:val="28"/>
        </w:rPr>
        <w:t>
      - Қазақстан тарихы - 10 сұрақ.</w:t>
      </w:r>
    </w:p>
    <w:p>
      <w:pPr>
        <w:spacing w:after="0"/>
        <w:ind w:left="0"/>
        <w:jc w:val="both"/>
      </w:pPr>
      <w:r>
        <w:rPr>
          <w:rFonts w:ascii="Times New Roman"/>
          <w:b w:val="false"/>
          <w:i w:val="false"/>
          <w:color w:val="000000"/>
          <w:sz w:val="28"/>
        </w:rPr>
        <w:t>
      5-сыныпқа түсушілерге арналған тестілеу келесі пәндер бойынша 40 сұрақтан тұрады:</w:t>
      </w:r>
    </w:p>
    <w:p>
      <w:pPr>
        <w:spacing w:after="0"/>
        <w:ind w:left="0"/>
        <w:jc w:val="both"/>
      </w:pPr>
      <w:r>
        <w:rPr>
          <w:rFonts w:ascii="Times New Roman"/>
          <w:b w:val="false"/>
          <w:i w:val="false"/>
          <w:color w:val="000000"/>
          <w:sz w:val="28"/>
        </w:rPr>
        <w:t>
      - математика және логика - 30 сұрақ;</w:t>
      </w:r>
    </w:p>
    <w:p>
      <w:pPr>
        <w:spacing w:after="0"/>
        <w:ind w:left="0"/>
        <w:jc w:val="both"/>
      </w:pPr>
      <w:r>
        <w:rPr>
          <w:rFonts w:ascii="Times New Roman"/>
          <w:b w:val="false"/>
          <w:i w:val="false"/>
          <w:color w:val="000000"/>
          <w:sz w:val="28"/>
        </w:rPr>
        <w:t>
      - оқу сауаттылығы - 10 сұрақ.</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1" w:id="57"/>
    <w:p>
      <w:pPr>
        <w:spacing w:after="0"/>
        <w:ind w:left="0"/>
        <w:jc w:val="both"/>
      </w:pPr>
      <w:r>
        <w:rPr>
          <w:rFonts w:ascii="Times New Roman"/>
          <w:b w:val="false"/>
          <w:i w:val="false"/>
          <w:color w:val="000000"/>
          <w:sz w:val="28"/>
        </w:rPr>
        <w:t>
      34. Тапсырмаларды шешуге бөлінген уақыт 7 сыныпта - 120 минут, 6 сыныпта - 90 минут, 5 сыныпта- 60 минут, (тест материалдарын тарату, жауап парағының бөлімдерін толтыру, сондай-ақ көрсетілген уақытқа түсіндіру жұмыстары кірмейді).</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2" w:id="58"/>
    <w:p>
      <w:pPr>
        <w:spacing w:after="0"/>
        <w:ind w:left="0"/>
        <w:jc w:val="both"/>
      </w:pPr>
      <w:r>
        <w:rPr>
          <w:rFonts w:ascii="Times New Roman"/>
          <w:b w:val="false"/>
          <w:i w:val="false"/>
          <w:color w:val="000000"/>
          <w:sz w:val="28"/>
        </w:rPr>
        <w:t>
      35. Тестілеудің қорытынды нәтижелерін есептеу кезінде дұрыс жауаптар саны "4" (төрт) коэффициентіне көбейтіледі, ал бір дұрыс емес жауап "-1" коэффициентіне көбейтіледі. Осылайша, жалпы қорытынды есептеледі (4* дұрыс жауап + ( - ) * дұрыс емес жауап= жалпы қорытынды балл).</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3" w:id="59"/>
    <w:p>
      <w:pPr>
        <w:spacing w:after="0"/>
        <w:ind w:left="0"/>
        <w:jc w:val="both"/>
      </w:pPr>
      <w:r>
        <w:rPr>
          <w:rFonts w:ascii="Times New Roman"/>
          <w:b w:val="false"/>
          <w:i w:val="false"/>
          <w:color w:val="000000"/>
          <w:sz w:val="28"/>
        </w:rPr>
        <w:t>
      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Сұрақ-кітапшасы қарастырылмайды.</w:t>
      </w:r>
    </w:p>
    <w:bookmarkEnd w:id="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4" w:id="60"/>
    <w:p>
      <w:pPr>
        <w:spacing w:after="0"/>
        <w:ind w:left="0"/>
        <w:jc w:val="both"/>
      </w:pPr>
      <w:r>
        <w:rPr>
          <w:rFonts w:ascii="Times New Roman"/>
          <w:b w:val="false"/>
          <w:i w:val="false"/>
          <w:color w:val="000000"/>
          <w:sz w:val="28"/>
        </w:rPr>
        <w:t>
      37. Конкурстық іріктеу нәтижелері бойынша апелляция жүргізілмейді.</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37-тармақпен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5" w:id="61"/>
    <w:p>
      <w:pPr>
        <w:spacing w:after="0"/>
        <w:ind w:left="0"/>
        <w:jc w:val="both"/>
      </w:pPr>
      <w:r>
        <w:rPr>
          <w:rFonts w:ascii="Times New Roman"/>
          <w:b w:val="false"/>
          <w:i w:val="false"/>
          <w:color w:val="000000"/>
          <w:sz w:val="28"/>
        </w:rPr>
        <w:t>
      38. "Дарын" орталығы, облыстық, Нұр-Сұлтан, Алматы, Шымкент қалалары білім басқармалары өткізетін республикалық олимпиадаларға қатысу туралы 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38-тармақпен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6" w:id="62"/>
    <w:p>
      <w:pPr>
        <w:spacing w:after="0"/>
        <w:ind w:left="0"/>
        <w:jc w:val="both"/>
      </w:pPr>
      <w:r>
        <w:rPr>
          <w:rFonts w:ascii="Times New Roman"/>
          <w:b w:val="false"/>
          <w:i w:val="false"/>
          <w:color w:val="000000"/>
          <w:sz w:val="28"/>
        </w:rPr>
        <w:t>
      39. "Білім-инновация лицейді" қоспағанда, мамандандырылған білім беру ұйымдарына оқуға түсушілерге конкурстық іріктеу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39-тармақпен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7" w:id="63"/>
    <w:p>
      <w:pPr>
        <w:spacing w:after="0"/>
        <w:ind w:left="0"/>
        <w:jc w:val="both"/>
      </w:pPr>
      <w:r>
        <w:rPr>
          <w:rFonts w:ascii="Times New Roman"/>
          <w:b w:val="false"/>
          <w:i w:val="false"/>
          <w:color w:val="000000"/>
          <w:sz w:val="28"/>
        </w:rPr>
        <w:t>
      40. Мамандандырылған білім беру ұйымына оқуға үміткерлерді қабылдау әрбір мамандандырылған білім беру ұйымының бөлінісінде бос орындарға сәйкес баллдардың ең көп санынан басталады.</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40-тармақпен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8" w:id="64"/>
    <w:p>
      <w:pPr>
        <w:spacing w:after="0"/>
        <w:ind w:left="0"/>
        <w:jc w:val="both"/>
      </w:pPr>
      <w:r>
        <w:rPr>
          <w:rFonts w:ascii="Times New Roman"/>
          <w:b w:val="false"/>
          <w:i w:val="false"/>
          <w:color w:val="000000"/>
          <w:sz w:val="28"/>
        </w:rPr>
        <w:t>
      41. Үміткерлерді конкурстық іріктеудің қорытындылары конкурстық комиссияның хаттамасымен ресімделеді және "Дарын" орталығының және 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bookmarkEnd w:id="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41-тармақпен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9" w:id="65"/>
    <w:p>
      <w:pPr>
        <w:spacing w:after="0"/>
        <w:ind w:left="0"/>
        <w:jc w:val="both"/>
      </w:pPr>
      <w:r>
        <w:rPr>
          <w:rFonts w:ascii="Times New Roman"/>
          <w:b w:val="false"/>
          <w:i w:val="false"/>
          <w:color w:val="000000"/>
          <w:sz w:val="28"/>
        </w:rPr>
        <w:t>
      42. Конкурс қорытындылары бойынша мамандандырылған білім беру ұйымының басшысы 5 мамырға дейін келесі оқу жылының 1 қыркүйегінде мамандандырылған білім беру ұйымына қабылдау туралы бұйрық, резервтік тізімге қабылдау туралы бұйрық шығарады.</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0" w:id="66"/>
    <w:p>
      <w:pPr>
        <w:spacing w:after="0"/>
        <w:ind w:left="0"/>
        <w:jc w:val="both"/>
      </w:pPr>
      <w:r>
        <w:rPr>
          <w:rFonts w:ascii="Times New Roman"/>
          <w:b w:val="false"/>
          <w:i w:val="false"/>
          <w:color w:val="000000"/>
          <w:sz w:val="28"/>
        </w:rPr>
        <w:t>
      43. Үміткерлердің резервтік тізімін конкурстық комиссия негізгі бос орындарға кірмеген конкурсқа үміткерлер қатарынан (10 үміткерден артық емес) жиналған балдардың сомасы бойынша кему тәртібімен қалыптастырады және мамандандырылған білім беру ұйымының интернет-ресурсында орналастырылады.</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1" w:id="67"/>
    <w:p>
      <w:pPr>
        <w:spacing w:after="0"/>
        <w:ind w:left="0"/>
        <w:jc w:val="both"/>
      </w:pPr>
      <w:r>
        <w:rPr>
          <w:rFonts w:ascii="Times New Roman"/>
          <w:b w:val="false"/>
          <w:i w:val="false"/>
          <w:color w:val="000000"/>
          <w:sz w:val="28"/>
        </w:rPr>
        <w:t>
      44. Резервтік тізімге енгізілген үміткерлер мамандандырылған білім беру ұйымдарына бос орын болған жағдайда оқу жылының ішінде қабылдана алады. Бос орындардың болуы мамандандырылған білім беру ұйымның интернет-ресурсында орналастырылады.</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2" w:id="68"/>
    <w:p>
      <w:pPr>
        <w:spacing w:after="0"/>
        <w:ind w:left="0"/>
        <w:jc w:val="both"/>
      </w:pPr>
      <w:r>
        <w:rPr>
          <w:rFonts w:ascii="Times New Roman"/>
          <w:b w:val="false"/>
          <w:i w:val="false"/>
          <w:color w:val="000000"/>
          <w:sz w:val="28"/>
        </w:rPr>
        <w:t xml:space="preserve">
      45. 8-11-сыныптарда орын босаған жағдайда мамандандырылған білім беру ұйымы конкурстық іріктеуді дербес жүргізеді, бірақ Қазақстан Республикасы Денсаулық сақтау министрлігінің 217 жылғы 16 тамыздағы № 611 </w:t>
      </w:r>
      <w:r>
        <w:rPr>
          <w:rFonts w:ascii="Times New Roman"/>
          <w:b w:val="false"/>
          <w:i w:val="false"/>
          <w:color w:val="000000"/>
          <w:sz w:val="28"/>
        </w:rPr>
        <w:t>бұйрығмен</w:t>
      </w:r>
      <w:r>
        <w:rPr>
          <w:rFonts w:ascii="Times New Roman"/>
          <w:b w:val="false"/>
          <w:i w:val="false"/>
          <w:color w:val="000000"/>
          <w:sz w:val="28"/>
        </w:rPr>
        <w:t xml:space="preserve"> бекітілген (Нормативтік құқықтық актілерді мемлекеттік тіркеу тізбесінде № 15681 болып тіркелген) Білім беру нысандарына қойылатын санитарлық эпидемиологиялықс талаптарға сәйкес бекітілген оқушылар санынан аспайды.</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3" w:id="69"/>
    <w:p>
      <w:pPr>
        <w:spacing w:after="0"/>
        <w:ind w:left="0"/>
        <w:jc w:val="both"/>
      </w:pPr>
      <w:r>
        <w:rPr>
          <w:rFonts w:ascii="Times New Roman"/>
          <w:b w:val="false"/>
          <w:i w:val="false"/>
          <w:color w:val="000000"/>
          <w:sz w:val="28"/>
        </w:rPr>
        <w:t>
      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физиологиялық мәліметтерді ескере отырып, талапкерлердің екінші турын өткізеді.</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4" w:id="70"/>
    <w:p>
      <w:pPr>
        <w:spacing w:after="0"/>
        <w:ind w:left="0"/>
        <w:jc w:val="left"/>
      </w:pPr>
      <w:r>
        <w:rPr>
          <w:rFonts w:ascii="Times New Roman"/>
          <w:b/>
          <w:i w:val="false"/>
          <w:color w:val="000000"/>
        </w:rPr>
        <w:t xml:space="preserve"> 3-тарау. 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bookmarkEnd w:id="70"/>
    <w:p>
      <w:pPr>
        <w:spacing w:after="0"/>
        <w:ind w:left="0"/>
        <w:jc w:val="both"/>
      </w:pPr>
      <w:r>
        <w:rPr>
          <w:rFonts w:ascii="Times New Roman"/>
          <w:b w:val="false"/>
          <w:i w:val="false"/>
          <w:color w:val="ff0000"/>
          <w:sz w:val="28"/>
        </w:rPr>
        <w:t xml:space="preserve">
      Ескерту. Қағида 3-тараумен толықтырылды - ҚР Білім және ғылым министрінің 24.06.2020 </w:t>
      </w:r>
      <w:r>
        <w:rPr>
          <w:rFonts w:ascii="Times New Roman"/>
          <w:b w:val="false"/>
          <w:i w:val="false"/>
          <w:color w:val="ff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85" w:id="71"/>
    <w:p>
      <w:pPr>
        <w:spacing w:after="0"/>
        <w:ind w:left="0"/>
        <w:jc w:val="both"/>
      </w:pPr>
      <w:r>
        <w:rPr>
          <w:rFonts w:ascii="Times New Roman"/>
          <w:b w:val="false"/>
          <w:i w:val="false"/>
          <w:color w:val="000000"/>
          <w:sz w:val="28"/>
        </w:rPr>
        <w:t>
      47. Мемлекеттік қызметтерді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уәкілетті органға берілуі мүмкін.</w:t>
      </w:r>
    </w:p>
    <w:bookmarkEnd w:id="71"/>
    <w:p>
      <w:pPr>
        <w:spacing w:after="0"/>
        <w:ind w:left="0"/>
        <w:jc w:val="both"/>
      </w:pPr>
      <w:r>
        <w:rPr>
          <w:rFonts w:ascii="Times New Roman"/>
          <w:b w:val="false"/>
          <w:i w:val="false"/>
          <w:color w:val="000000"/>
          <w:sz w:val="28"/>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w:t>
      </w:r>
      <w:r>
        <w:rPr>
          <w:rFonts w:ascii="Times New Roman"/>
          <w:b w:val="false"/>
          <w:i w:val="false"/>
          <w:color w:val="000000"/>
          <w:sz w:val="28"/>
        </w:rPr>
        <w:t>25-бабының</w:t>
      </w:r>
      <w:r>
        <w:rPr>
          <w:rFonts w:ascii="Times New Roman"/>
          <w:b w:val="false"/>
          <w:i w:val="false"/>
          <w:color w:val="000000"/>
          <w:sz w:val="28"/>
        </w:rPr>
        <w:t xml:space="preserve"> 2) тармағына сәйкес тіркелген күнінен бастап 5 (бес) жұмыс күні ішінде қаралуға жатады.</w:t>
      </w:r>
    </w:p>
    <w:p>
      <w:pPr>
        <w:spacing w:after="0"/>
        <w:ind w:left="0"/>
        <w:jc w:val="both"/>
      </w:pPr>
      <w:r>
        <w:rPr>
          <w:rFonts w:ascii="Times New Roman"/>
          <w:b w:val="false"/>
          <w:i w:val="false"/>
          <w:color w:val="000000"/>
          <w:sz w:val="28"/>
        </w:rPr>
        <w:t>
      Мемлекеттік қызметтерді көрсету сапасын бағалау және бақылау жөніндегі уәкілетті органға келіп түскен көрсетілетін қызметті алушының шағымы тіркелген күнінен бастап 15 (он бес) жұмыс күні ішінде қаралуға жатады.</w:t>
      </w:r>
    </w:p>
    <w:bookmarkStart w:name="z86" w:id="72"/>
    <w:p>
      <w:pPr>
        <w:spacing w:after="0"/>
        <w:ind w:left="0"/>
        <w:jc w:val="both"/>
      </w:pPr>
      <w:r>
        <w:rPr>
          <w:rFonts w:ascii="Times New Roman"/>
          <w:b w:val="false"/>
          <w:i w:val="false"/>
          <w:color w:val="000000"/>
          <w:sz w:val="28"/>
        </w:rPr>
        <w:t>
      48.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bookmarkEnd w:id="7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